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EMSI-EVENT.SOURCE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30-10-2023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 xml:space="preserve">COMFOR </w:t>
            </w:r>
          </w:p>
        </w:tc>
        <w:tc>
          <w:tcPr>
            <w:tcW w:type="dxa" w:w="2160"/>
          </w:tcPr>
          <w:p>
            <w:r>
              <w:t>Prévision informatique</w:t>
            </w:r>
          </w:p>
        </w:tc>
        <w:tc>
          <w:tcPr>
            <w:tcW w:type="dxa" w:w="2160"/>
          </w:tcPr>
          <w:p>
            <w:r>
              <w:t>Prévision informatique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 xml:space="preserve">HUMDED </w:t>
            </w:r>
          </w:p>
        </w:tc>
        <w:tc>
          <w:tcPr>
            <w:tcW w:type="dxa" w:w="2160"/>
          </w:tcPr>
          <w:p>
            <w:r>
              <w:t>Déduction humaine</w:t>
            </w:r>
          </w:p>
        </w:tc>
        <w:tc>
          <w:tcPr>
            <w:tcW w:type="dxa" w:w="2160"/>
          </w:tcPr>
          <w:p>
            <w:r>
              <w:t>Déduction humaine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 xml:space="preserve">HUMOBS </w:t>
            </w:r>
          </w:p>
        </w:tc>
        <w:tc>
          <w:tcPr>
            <w:tcW w:type="dxa" w:w="2160"/>
          </w:tcPr>
          <w:p>
            <w:r>
              <w:t>Observation humaine</w:t>
            </w:r>
          </w:p>
        </w:tc>
        <w:tc>
          <w:tcPr>
            <w:tcW w:type="dxa" w:w="2160"/>
          </w:tcPr>
          <w:p>
            <w:r>
              <w:t>Observation humaine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 xml:space="preserve">SENSOR </w:t>
            </w:r>
          </w:p>
        </w:tc>
        <w:tc>
          <w:tcPr>
            <w:tcW w:type="dxa" w:w="2160"/>
          </w:tcPr>
          <w:p>
            <w:r>
              <w:t>Observation par capteur</w:t>
            </w:r>
          </w:p>
        </w:tc>
        <w:tc>
          <w:tcPr>
            <w:tcW w:type="dxa" w:w="2160"/>
          </w:tcPr>
          <w:p>
            <w:r>
              <w:t>Observation par capteur</w:t>
            </w:r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CEE459A-B194-40C2-91D4-48ECAAC97648}"/>
</file>

<file path=customXml/itemProps3.xml><?xml version="1.0" encoding="utf-8"?>
<ds:datastoreItem xmlns:ds="http://schemas.openxmlformats.org/officeDocument/2006/customXml" ds:itemID="{5B1144E4-9B84-44E5-B09F-49CC08E5A895}"/>
</file>

<file path=customXml/itemProps4.xml><?xml version="1.0" encoding="utf-8"?>
<ds:datastoreItem xmlns:ds="http://schemas.openxmlformats.org/officeDocument/2006/customXml" ds:itemID="{DE872127-DAA5-4488-B4A2-D6A9540C6D4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